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9F2" w:rsidRPr="00C429F2" w:rsidRDefault="000E4EB9" w:rsidP="00C429F2">
      <w:pPr>
        <w:pStyle w:val="Bodytext1"/>
        <w:spacing w:after="740" w:line="240" w:lineRule="auto"/>
        <w:ind w:firstLine="0"/>
        <w:rPr>
          <w:b/>
          <w:sz w:val="32"/>
          <w:szCs w:val="32"/>
          <w:lang w:val="zh-CN" w:eastAsia="zh-CN" w:bidi="zh-CN"/>
        </w:rPr>
      </w:pPr>
      <w:r>
        <w:t>附件</w:t>
      </w:r>
      <w:bookmarkStart w:id="0" w:name="bookmark35"/>
      <w:bookmarkStart w:id="1" w:name="bookmark36"/>
      <w:bookmarkStart w:id="2" w:name="bookmark34"/>
      <w:r w:rsidR="00F34A82">
        <w:rPr>
          <w:rFonts w:hint="eastAsia"/>
          <w:sz w:val="32"/>
          <w:szCs w:val="32"/>
          <w:lang w:val="zh-CN" w:eastAsia="zh-CN" w:bidi="zh-CN"/>
        </w:rPr>
        <w:t>3</w:t>
      </w:r>
      <w:bookmarkStart w:id="3" w:name="_GoBack"/>
      <w:bookmarkEnd w:id="3"/>
      <w:r w:rsidR="00C429F2">
        <w:rPr>
          <w:rFonts w:hint="eastAsia"/>
          <w:sz w:val="32"/>
          <w:szCs w:val="32"/>
          <w:lang w:val="zh-CN" w:eastAsia="zh-CN" w:bidi="zh-CN"/>
        </w:rPr>
        <w:t>.</w:t>
      </w:r>
    </w:p>
    <w:p w:rsidR="00E17DE8" w:rsidRPr="00C429F2" w:rsidRDefault="000E4EB9" w:rsidP="00C429F2">
      <w:pPr>
        <w:pStyle w:val="Bodytext1"/>
        <w:spacing w:after="740" w:line="240" w:lineRule="auto"/>
        <w:ind w:firstLineChars="500" w:firstLine="2008"/>
        <w:rPr>
          <w:b/>
          <w:sz w:val="32"/>
          <w:szCs w:val="32"/>
        </w:rPr>
      </w:pPr>
      <w:r w:rsidRPr="00C429F2">
        <w:rPr>
          <w:rFonts w:ascii="Times New Roman" w:eastAsia="Times New Roman" w:hAnsi="Times New Roman" w:cs="Times New Roman"/>
          <w:b/>
          <w:sz w:val="40"/>
          <w:szCs w:val="40"/>
        </w:rPr>
        <w:t>202</w:t>
      </w:r>
      <w:r w:rsidR="00C429F2" w:rsidRPr="00C429F2">
        <w:rPr>
          <w:rFonts w:ascii="Times New Roman" w:eastAsiaTheme="minorEastAsia" w:hAnsi="Times New Roman" w:cs="Times New Roman" w:hint="eastAsia"/>
          <w:b/>
          <w:sz w:val="40"/>
          <w:szCs w:val="40"/>
          <w:lang w:eastAsia="zh-CN"/>
        </w:rPr>
        <w:t>2</w:t>
      </w:r>
      <w:r w:rsidRPr="00C429F2">
        <w:rPr>
          <w:b/>
        </w:rPr>
        <w:t>年湖北省申请高校教师资格网上报名须知</w:t>
      </w:r>
      <w:bookmarkEnd w:id="0"/>
      <w:bookmarkEnd w:id="1"/>
      <w:bookmarkEnd w:id="2"/>
    </w:p>
    <w:p w:rsidR="00E17DE8" w:rsidRDefault="000E4EB9" w:rsidP="00BA6919">
      <w:pPr>
        <w:pStyle w:val="Bodytext1"/>
        <w:tabs>
          <w:tab w:val="left" w:pos="1303"/>
        </w:tabs>
        <w:spacing w:line="587" w:lineRule="exact"/>
        <w:ind w:firstLineChars="233" w:firstLine="699"/>
        <w:jc w:val="both"/>
      </w:pPr>
      <w:bookmarkStart w:id="4" w:name="bookmark37"/>
      <w:r>
        <w:t>一</w:t>
      </w:r>
      <w:bookmarkEnd w:id="4"/>
      <w:r>
        <w:t>、</w:t>
      </w:r>
      <w:r>
        <w:tab/>
        <w:t>报名网站</w:t>
      </w:r>
    </w:p>
    <w:p w:rsidR="00E17DE8" w:rsidRDefault="000E4EB9">
      <w:pPr>
        <w:pStyle w:val="Bodytext1"/>
        <w:spacing w:line="587" w:lineRule="exact"/>
        <w:ind w:firstLine="740"/>
        <w:jc w:val="both"/>
      </w:pPr>
      <w:r>
        <w:t xml:space="preserve">报名网站是中国教师资格网，网址 </w:t>
      </w:r>
      <w:hyperlink r:id="rId10" w:history="1">
        <w:r w:rsidR="00A21133" w:rsidRPr="00821107">
          <w:rPr>
            <w:rStyle w:val="a3"/>
            <w:sz w:val="32"/>
            <w:szCs w:val="32"/>
            <w:lang w:val="en-US" w:eastAsia="zh-CN" w:bidi="en-US"/>
          </w:rPr>
          <w:t>http://www.jszg.edu.cn</w:t>
        </w:r>
      </w:hyperlink>
      <w:r>
        <w:rPr>
          <w:sz w:val="32"/>
          <w:szCs w:val="32"/>
          <w:lang w:val="en-US" w:eastAsia="zh-CN" w:bidi="en-US"/>
        </w:rPr>
        <w:t>,</w:t>
      </w:r>
      <w:r w:rsidR="00A21133">
        <w:rPr>
          <w:sz w:val="32"/>
          <w:szCs w:val="32"/>
          <w:lang w:val="en-US" w:eastAsia="zh-CN" w:bidi="en-US"/>
        </w:rPr>
        <w:t>网</w:t>
      </w:r>
      <w:r>
        <w:t>上报名成功后，申请人须按规定时间到现场确认。未按规定时间现场确认的，视为自动放弃申请。</w:t>
      </w:r>
    </w:p>
    <w:p w:rsidR="00E17DE8" w:rsidRDefault="000E4EB9">
      <w:pPr>
        <w:pStyle w:val="Bodytext1"/>
        <w:tabs>
          <w:tab w:val="left" w:pos="1303"/>
        </w:tabs>
        <w:spacing w:line="587" w:lineRule="exact"/>
        <w:ind w:firstLine="680"/>
        <w:jc w:val="both"/>
      </w:pPr>
      <w:bookmarkStart w:id="5" w:name="bookmark38"/>
      <w:r>
        <w:t>二</w:t>
      </w:r>
      <w:bookmarkEnd w:id="5"/>
      <w:r>
        <w:t>、</w:t>
      </w:r>
      <w:r>
        <w:tab/>
        <w:t>网上报名时间</w:t>
      </w:r>
    </w:p>
    <w:p w:rsidR="00E17DE8" w:rsidRDefault="000652B6">
      <w:pPr>
        <w:pStyle w:val="Bodytext1"/>
        <w:spacing w:line="587" w:lineRule="exact"/>
        <w:ind w:firstLine="740"/>
        <w:jc w:val="both"/>
      </w:pPr>
      <w:r>
        <w:rPr>
          <w:rFonts w:hint="eastAsia"/>
          <w:sz w:val="32"/>
          <w:szCs w:val="32"/>
          <w:lang w:eastAsia="zh-CN"/>
        </w:rPr>
        <w:t>4</w:t>
      </w:r>
      <w:r w:rsidR="000E4EB9">
        <w:t>月</w:t>
      </w:r>
      <w:r>
        <w:rPr>
          <w:rFonts w:hint="eastAsia"/>
          <w:sz w:val="32"/>
          <w:szCs w:val="32"/>
          <w:lang w:eastAsia="zh-CN"/>
        </w:rPr>
        <w:t>11</w:t>
      </w:r>
      <w:r w:rsidR="000E4EB9">
        <w:t>日至</w:t>
      </w:r>
      <w:r>
        <w:rPr>
          <w:rFonts w:hint="eastAsia"/>
          <w:sz w:val="32"/>
          <w:szCs w:val="32"/>
          <w:lang w:eastAsia="zh-CN"/>
        </w:rPr>
        <w:t>4</w:t>
      </w:r>
      <w:r w:rsidR="000E4EB9">
        <w:t>月</w:t>
      </w:r>
      <w:r w:rsidR="00897B82">
        <w:rPr>
          <w:rFonts w:hint="eastAsia"/>
          <w:sz w:val="32"/>
          <w:szCs w:val="32"/>
          <w:lang w:eastAsia="zh-CN"/>
        </w:rPr>
        <w:t>1</w:t>
      </w:r>
      <w:r>
        <w:rPr>
          <w:rFonts w:hint="eastAsia"/>
          <w:sz w:val="32"/>
          <w:szCs w:val="32"/>
          <w:lang w:eastAsia="zh-CN"/>
        </w:rPr>
        <w:t>9</w:t>
      </w:r>
      <w:r w:rsidR="000E4EB9">
        <w:t>日之间的系统开放日</w:t>
      </w:r>
      <w:r w:rsidR="00897B82">
        <w:rPr>
          <w:rFonts w:hint="eastAsia"/>
          <w:lang w:eastAsia="zh-CN"/>
        </w:rPr>
        <w:t>7:00-17:00</w:t>
      </w:r>
      <w:r>
        <w:rPr>
          <w:rFonts w:hint="eastAsia"/>
          <w:lang w:eastAsia="zh-CN"/>
        </w:rPr>
        <w:t>（工作日）</w:t>
      </w:r>
      <w:r w:rsidR="000E4EB9">
        <w:t>。</w:t>
      </w:r>
    </w:p>
    <w:p w:rsidR="00E17DE8" w:rsidRDefault="000E4EB9">
      <w:pPr>
        <w:pStyle w:val="Bodytext1"/>
        <w:tabs>
          <w:tab w:val="left" w:pos="1303"/>
        </w:tabs>
        <w:spacing w:line="587" w:lineRule="exact"/>
        <w:ind w:firstLine="680"/>
        <w:jc w:val="both"/>
      </w:pPr>
      <w:bookmarkStart w:id="6" w:name="bookmark39"/>
      <w:r>
        <w:t>三</w:t>
      </w:r>
      <w:bookmarkEnd w:id="6"/>
      <w:r>
        <w:t>、</w:t>
      </w:r>
      <w:r>
        <w:tab/>
        <w:t>网上报名流程</w:t>
      </w:r>
    </w:p>
    <w:p w:rsidR="00E17DE8" w:rsidRDefault="000E4EB9">
      <w:pPr>
        <w:pStyle w:val="Bodytext1"/>
        <w:spacing w:line="587" w:lineRule="exact"/>
        <w:ind w:firstLine="740"/>
        <w:jc w:val="both"/>
      </w:pPr>
      <w:r>
        <w:t>登录中国教师资格网</w:t>
      </w:r>
      <w:r>
        <w:rPr>
          <w:sz w:val="32"/>
          <w:szCs w:val="32"/>
          <w:lang w:val="en-US" w:bidi="en-US"/>
        </w:rPr>
        <w:t>（http://www.jszg.edu.cn）,</w:t>
      </w:r>
      <w:r>
        <w:t>从</w:t>
      </w:r>
      <w:r>
        <w:rPr>
          <w:lang w:val="zh-CN" w:bidi="zh-CN"/>
        </w:rPr>
        <w:t>“教</w:t>
      </w:r>
      <w:r>
        <w:t>师资格认定申请人网报入口”进入网上报名系统，根据系统提示进行网上注册。申请人须严格根据规定，选择任教学校所在地的省份（湖北省）及认定机构（湖北省教育厅），申请高等学校教师资格，并根据各现场确认点的确认范围，选择正确的现场确认点（</w:t>
      </w:r>
      <w:r w:rsidR="00897B82">
        <w:rPr>
          <w:rFonts w:hint="eastAsia"/>
          <w:lang w:eastAsia="zh-CN"/>
        </w:rPr>
        <w:t>黄冈师范学院</w:t>
      </w:r>
      <w:r>
        <w:t>）。</w:t>
      </w:r>
    </w:p>
    <w:p w:rsidR="00E17DE8" w:rsidRDefault="000E4EB9">
      <w:pPr>
        <w:pStyle w:val="Bodytext1"/>
        <w:spacing w:line="611" w:lineRule="exact"/>
        <w:ind w:firstLine="740"/>
        <w:jc w:val="both"/>
      </w:pPr>
      <w:r>
        <w:t>根据系统提示如实、准确、完整的填写申请信息（特别提示：</w:t>
      </w:r>
      <w:r>
        <w:rPr>
          <w:lang w:val="zh-CN" w:eastAsia="zh-CN" w:bidi="zh-CN"/>
        </w:rPr>
        <w:t>“工作</w:t>
      </w:r>
      <w:r>
        <w:t>单位”须严格按所在学校校名全称填写</w:t>
      </w:r>
      <w:r w:rsidR="00897B82">
        <w:t>（</w:t>
      </w:r>
      <w:r w:rsidR="00897B82" w:rsidRPr="00F10E84">
        <w:rPr>
          <w:rFonts w:hint="eastAsia"/>
          <w:color w:val="FF0000"/>
          <w:lang w:eastAsia="zh-CN"/>
        </w:rPr>
        <w:t>黄冈师范学院</w:t>
      </w:r>
      <w:r w:rsidR="00897B82">
        <w:rPr>
          <w:rFonts w:hint="eastAsia"/>
          <w:lang w:eastAsia="zh-CN"/>
        </w:rPr>
        <w:t>）</w:t>
      </w:r>
      <w:r>
        <w:t>，不得增加或删减；如因信息填写不规范或不完整造成不能认定的后果由申请人自行负责）。</w:t>
      </w:r>
    </w:p>
    <w:p w:rsidR="00E17DE8" w:rsidRDefault="000E4EB9">
      <w:pPr>
        <w:pStyle w:val="Bodytext1"/>
        <w:spacing w:after="280" w:line="587" w:lineRule="exact"/>
        <w:ind w:firstLine="680"/>
        <w:jc w:val="both"/>
        <w:sectPr w:rsidR="00E17DE8">
          <w:footerReference w:type="even" r:id="rId11"/>
          <w:footerReference w:type="default" r:id="rId12"/>
          <w:pgSz w:w="11900" w:h="16840"/>
          <w:pgMar w:top="908" w:right="1473" w:bottom="1214" w:left="1060" w:header="0" w:footer="3" w:gutter="0"/>
          <w:cols w:space="720"/>
          <w:docGrid w:linePitch="360"/>
        </w:sectPr>
      </w:pPr>
      <w:r>
        <w:rPr>
          <w:lang w:val="en-US" w:eastAsia="zh-CN" w:bidi="en-US"/>
        </w:rPr>
        <w:t>（</w:t>
      </w:r>
      <w:r w:rsidR="00A21133">
        <w:rPr>
          <w:lang w:val="en-US" w:eastAsia="zh-CN" w:bidi="en-US"/>
        </w:rPr>
        <w:t>一</w:t>
      </w:r>
      <w:r>
        <w:rPr>
          <w:lang w:val="en-US" w:eastAsia="zh-CN" w:bidi="en-US"/>
        </w:rPr>
        <w:t>）</w:t>
      </w:r>
      <w:r>
        <w:t>完善个人信息</w:t>
      </w:r>
    </w:p>
    <w:p w:rsidR="00E17DE8" w:rsidRDefault="000E4EB9">
      <w:pPr>
        <w:pStyle w:val="Bodytext1"/>
        <w:spacing w:line="634" w:lineRule="exact"/>
        <w:ind w:firstLine="700"/>
        <w:jc w:val="both"/>
      </w:pPr>
      <w:r>
        <w:lastRenderedPageBreak/>
        <w:t>申请人使用注册的账号登录后，在“个人信息中心</w:t>
      </w:r>
      <w:r>
        <w:rPr>
          <w:lang w:val="en-US" w:eastAsia="zh-CN" w:bidi="en-US"/>
        </w:rPr>
        <w:t>"</w:t>
      </w:r>
      <w:r>
        <w:t>页面完善个人身份等信息，并进行实名核验。</w:t>
      </w:r>
    </w:p>
    <w:p w:rsidR="00E17DE8" w:rsidRDefault="000E4EB9">
      <w:pPr>
        <w:pStyle w:val="Bodytext1"/>
        <w:numPr>
          <w:ilvl w:val="0"/>
          <w:numId w:val="1"/>
        </w:numPr>
        <w:tabs>
          <w:tab w:val="left" w:pos="1076"/>
        </w:tabs>
        <w:spacing w:line="634" w:lineRule="exact"/>
        <w:ind w:firstLine="700"/>
        <w:jc w:val="both"/>
      </w:pPr>
      <w:bookmarkStart w:id="7" w:name="bookmark40"/>
      <w:bookmarkEnd w:id="7"/>
      <w:r>
        <w:rPr>
          <w:lang w:val="zh-CN" w:eastAsia="zh-CN" w:bidi="zh-CN"/>
        </w:rPr>
        <w:t>“个</w:t>
      </w:r>
      <w:r>
        <w:t>人身份信息</w:t>
      </w:r>
      <w:r w:rsidR="00A21133">
        <w:t>”。</w:t>
      </w:r>
      <w:r>
        <w:t>申请人在该栏目需完善性别、民族(港澳申请人选择民族时可选具体一个民族或其他)。申请人可在此页面修改除“证件类型”和“证件号码</w:t>
      </w:r>
      <w:r>
        <w:rPr>
          <w:lang w:val="zh-CN" w:eastAsia="zh-CN" w:bidi="zh-CN"/>
        </w:rPr>
        <w:t>”以外</w:t>
      </w:r>
      <w:r>
        <w:t>的其他信息。</w:t>
      </w:r>
    </w:p>
    <w:p w:rsidR="00E17DE8" w:rsidRDefault="000E4EB9">
      <w:pPr>
        <w:pStyle w:val="Bodytext1"/>
        <w:numPr>
          <w:ilvl w:val="0"/>
          <w:numId w:val="1"/>
        </w:numPr>
        <w:tabs>
          <w:tab w:val="left" w:pos="1071"/>
        </w:tabs>
        <w:spacing w:line="611" w:lineRule="exact"/>
        <w:ind w:firstLine="700"/>
        <w:jc w:val="both"/>
      </w:pPr>
      <w:bookmarkStart w:id="8" w:name="bookmark41"/>
      <w:bookmarkEnd w:id="8"/>
      <w:r>
        <w:rPr>
          <w:lang w:val="zh-CN" w:eastAsia="zh-CN" w:bidi="zh-CN"/>
        </w:rPr>
        <w:t>“普通</w:t>
      </w:r>
      <w:r>
        <w:t>话证书</w:t>
      </w:r>
      <w:r>
        <w:rPr>
          <w:lang w:val="zh-CN" w:eastAsia="zh-CN" w:bidi="zh-CN"/>
        </w:rPr>
        <w:t>信息</w:t>
      </w:r>
      <w:r w:rsidR="00A21133">
        <w:rPr>
          <w:lang w:val="zh-CN" w:eastAsia="zh-CN" w:bidi="zh-CN"/>
        </w:rPr>
        <w:t>”。</w:t>
      </w:r>
      <w:r>
        <w:t>申请人可在该栏目新增和修改个人普通话信息。</w:t>
      </w:r>
    </w:p>
    <w:p w:rsidR="00E17DE8" w:rsidRDefault="000E4EB9">
      <w:pPr>
        <w:pStyle w:val="Bodytext1"/>
        <w:numPr>
          <w:ilvl w:val="0"/>
          <w:numId w:val="2"/>
        </w:numPr>
        <w:tabs>
          <w:tab w:val="left" w:pos="1502"/>
        </w:tabs>
        <w:spacing w:line="593" w:lineRule="exact"/>
        <w:ind w:firstLine="820"/>
        <w:jc w:val="both"/>
      </w:pPr>
      <w:bookmarkStart w:id="9" w:name="bookmark42"/>
      <w:bookmarkEnd w:id="9"/>
      <w:r>
        <w:t>在“核验证书</w:t>
      </w:r>
      <w:r>
        <w:rPr>
          <w:lang w:val="zh-CN" w:eastAsia="zh-CN" w:bidi="zh-CN"/>
        </w:rPr>
        <w:t>”类</w:t>
      </w:r>
      <w:r>
        <w:t>型下，输入证书编号等信息，点击“核验"按钮，系统将在国家普通话水平测试信息管理系统中核验普通话证书信息。</w:t>
      </w:r>
    </w:p>
    <w:p w:rsidR="00E17DE8" w:rsidRDefault="000E4EB9">
      <w:pPr>
        <w:pStyle w:val="Bodytext1"/>
        <w:numPr>
          <w:ilvl w:val="0"/>
          <w:numId w:val="2"/>
        </w:numPr>
        <w:tabs>
          <w:tab w:val="left" w:pos="1490"/>
        </w:tabs>
        <w:spacing w:line="611" w:lineRule="exact"/>
        <w:ind w:firstLine="820"/>
        <w:jc w:val="both"/>
      </w:pPr>
      <w:bookmarkStart w:id="10" w:name="bookmark43"/>
      <w:bookmarkEnd w:id="10"/>
      <w:r>
        <w:t>如果核验不到普通话证书信息，请检查当前核验的信息是否与证书信息中的“姓名、身份证件号码、证书编号”一致。</w:t>
      </w:r>
    </w:p>
    <w:p w:rsidR="00E17DE8" w:rsidRDefault="000E4EB9">
      <w:pPr>
        <w:pStyle w:val="Bodytext1"/>
        <w:numPr>
          <w:ilvl w:val="0"/>
          <w:numId w:val="2"/>
        </w:numPr>
        <w:tabs>
          <w:tab w:val="left" w:pos="1525"/>
        </w:tabs>
        <w:spacing w:line="597" w:lineRule="exact"/>
        <w:ind w:firstLine="820"/>
        <w:jc w:val="both"/>
      </w:pPr>
      <w:bookmarkStart w:id="11" w:name="bookmark44"/>
      <w:bookmarkEnd w:id="11"/>
      <w:r>
        <w:t>经上述步骤仍核验不到普通话证书信息，请选择</w:t>
      </w:r>
      <w:r>
        <w:rPr>
          <w:lang w:val="zh-CN" w:eastAsia="zh-CN" w:bidi="zh-CN"/>
        </w:rPr>
        <w:t>“录</w:t>
      </w:r>
      <w:r>
        <w:t>入证书</w:t>
      </w:r>
      <w:r>
        <w:rPr>
          <w:lang w:val="zh-CN" w:eastAsia="zh-CN" w:bidi="zh-CN"/>
        </w:rPr>
        <w:t>”类</w:t>
      </w:r>
      <w:r>
        <w:t>型，补全相关信息并上传对应的电子版证书(图片小于</w:t>
      </w:r>
      <w:r>
        <w:rPr>
          <w:sz w:val="32"/>
          <w:szCs w:val="32"/>
          <w:lang w:val="en-US" w:eastAsia="zh-CN" w:bidi="en-US"/>
        </w:rPr>
        <w:t>190KB,</w:t>
      </w:r>
      <w:r>
        <w:t>格式为</w:t>
      </w:r>
      <w:r>
        <w:rPr>
          <w:sz w:val="32"/>
          <w:szCs w:val="32"/>
          <w:lang w:val="en-US" w:eastAsia="zh-CN" w:bidi="en-US"/>
        </w:rPr>
        <w:t>JPG)</w:t>
      </w:r>
      <w:r>
        <w:t>。</w:t>
      </w:r>
    </w:p>
    <w:p w:rsidR="00E17DE8" w:rsidRDefault="000E4EB9">
      <w:pPr>
        <w:pStyle w:val="Bodytext1"/>
        <w:numPr>
          <w:ilvl w:val="0"/>
          <w:numId w:val="1"/>
        </w:numPr>
        <w:tabs>
          <w:tab w:val="left" w:pos="1110"/>
        </w:tabs>
        <w:spacing w:line="597" w:lineRule="exact"/>
        <w:ind w:firstLine="700"/>
        <w:jc w:val="both"/>
      </w:pPr>
      <w:bookmarkStart w:id="12" w:name="bookmark45"/>
      <w:bookmarkEnd w:id="12"/>
      <w:r>
        <w:rPr>
          <w:lang w:val="zh-CN" w:eastAsia="zh-CN" w:bidi="zh-CN"/>
        </w:rPr>
        <w:t>“学历</w:t>
      </w:r>
      <w:r>
        <w:t>学籍信息”。申请人可在该栏目新增和修改个人学历信息。学籍信息将在认定报名过程中自行同步，如果同步失败，需自行添加学籍信息。</w:t>
      </w:r>
    </w:p>
    <w:p w:rsidR="00E17DE8" w:rsidRDefault="000E4EB9">
      <w:pPr>
        <w:pStyle w:val="Bodytext1"/>
        <w:numPr>
          <w:ilvl w:val="0"/>
          <w:numId w:val="3"/>
        </w:numPr>
        <w:tabs>
          <w:tab w:val="left" w:pos="1536"/>
        </w:tabs>
        <w:spacing w:line="597" w:lineRule="exact"/>
        <w:ind w:firstLine="820"/>
        <w:jc w:val="both"/>
      </w:pPr>
      <w:bookmarkStart w:id="13" w:name="bookmark46"/>
      <w:bookmarkEnd w:id="13"/>
      <w:r>
        <w:t>在“核验学历</w:t>
      </w:r>
      <w:r>
        <w:rPr>
          <w:lang w:val="zh-CN" w:eastAsia="zh-CN" w:bidi="zh-CN"/>
        </w:rPr>
        <w:t>”类</w:t>
      </w:r>
      <w:r>
        <w:t>型下，输入学历证书编号，点击</w:t>
      </w:r>
      <w:r>
        <w:rPr>
          <w:lang w:val="zh-CN" w:eastAsia="zh-CN" w:bidi="zh-CN"/>
        </w:rPr>
        <w:t>“核</w:t>
      </w:r>
      <w:r>
        <w:t>验”按钮，系统将在全国高等教育学生信息网(学信网)信息管理系统中获取相关信息。</w:t>
      </w:r>
    </w:p>
    <w:p w:rsidR="00E17DE8" w:rsidRDefault="000E4EB9">
      <w:pPr>
        <w:pStyle w:val="Bodytext1"/>
        <w:numPr>
          <w:ilvl w:val="0"/>
          <w:numId w:val="3"/>
        </w:numPr>
        <w:tabs>
          <w:tab w:val="left" w:pos="1502"/>
        </w:tabs>
        <w:spacing w:line="611" w:lineRule="exact"/>
        <w:ind w:firstLine="820"/>
        <w:jc w:val="both"/>
      </w:pPr>
      <w:bookmarkStart w:id="14" w:name="bookmark47"/>
      <w:bookmarkEnd w:id="14"/>
      <w:r>
        <w:lastRenderedPageBreak/>
        <w:t>如果核验不到学历信息，请检査当前核验的信息是否与学历证书信息中的</w:t>
      </w:r>
      <w:r>
        <w:rPr>
          <w:lang w:val="zh-CN" w:eastAsia="zh-CN" w:bidi="zh-CN"/>
        </w:rPr>
        <w:t>“姓</w:t>
      </w:r>
      <w:r>
        <w:t>名、身份证件号码、证书编号</w:t>
      </w:r>
      <w:r w:rsidR="00AC2CB3">
        <w:t>”</w:t>
      </w:r>
      <w:r>
        <w:t>一致。</w:t>
      </w:r>
    </w:p>
    <w:p w:rsidR="00E17DE8" w:rsidRDefault="000E4EB9" w:rsidP="006C10A4">
      <w:pPr>
        <w:pStyle w:val="Bodytext1"/>
        <w:tabs>
          <w:tab w:val="left" w:pos="1504"/>
        </w:tabs>
        <w:spacing w:line="592" w:lineRule="exact"/>
        <w:ind w:firstLineChars="200" w:firstLine="640"/>
        <w:jc w:val="both"/>
      </w:pPr>
      <w:bookmarkStart w:id="15" w:name="bookmark48"/>
      <w:r>
        <w:rPr>
          <w:sz w:val="32"/>
          <w:szCs w:val="32"/>
          <w:lang w:val="zh-CN" w:eastAsia="zh-CN" w:bidi="zh-CN"/>
        </w:rPr>
        <w:t>（</w:t>
      </w:r>
      <w:bookmarkEnd w:id="15"/>
      <w:r>
        <w:rPr>
          <w:sz w:val="32"/>
          <w:szCs w:val="32"/>
          <w:lang w:val="zh-CN" w:eastAsia="zh-CN" w:bidi="zh-CN"/>
        </w:rPr>
        <w:t>3）</w:t>
      </w:r>
      <w:r>
        <w:rPr>
          <w:sz w:val="32"/>
          <w:szCs w:val="32"/>
          <w:lang w:val="zh-CN" w:eastAsia="zh-CN" w:bidi="zh-CN"/>
        </w:rPr>
        <w:tab/>
      </w:r>
      <w:r>
        <w:t>经上述步骤仍核验不到证书信息，请选择</w:t>
      </w:r>
      <w:r>
        <w:rPr>
          <w:lang w:val="zh-CN" w:eastAsia="zh-CN" w:bidi="zh-CN"/>
        </w:rPr>
        <w:t>“无</w:t>
      </w:r>
      <w:r>
        <w:t>法核验的学历</w:t>
      </w:r>
      <w:r>
        <w:rPr>
          <w:lang w:val="en-US" w:eastAsia="zh-CN" w:bidi="en-US"/>
        </w:rPr>
        <w:t>"</w:t>
      </w:r>
      <w:r>
        <w:t>类型，补全相关信息并上传对应的电子版证书（图片小于</w:t>
      </w:r>
      <w:r w:rsidR="000652B6">
        <w:rPr>
          <w:rFonts w:hint="eastAsia"/>
          <w:sz w:val="32"/>
          <w:szCs w:val="32"/>
          <w:lang w:val="en-US" w:eastAsia="zh-CN" w:bidi="en-US"/>
        </w:rPr>
        <w:t>19</w:t>
      </w:r>
      <w:r>
        <w:rPr>
          <w:sz w:val="32"/>
          <w:szCs w:val="32"/>
          <w:lang w:val="en-US" w:eastAsia="zh-CN" w:bidi="en-US"/>
        </w:rPr>
        <w:t>0KB,</w:t>
      </w:r>
      <w:r>
        <w:t>格式为</w:t>
      </w:r>
      <w:r>
        <w:rPr>
          <w:sz w:val="32"/>
          <w:szCs w:val="32"/>
          <w:lang w:val="en-US" w:eastAsia="zh-CN" w:bidi="en-US"/>
        </w:rPr>
        <w:t>JPG）</w:t>
      </w:r>
      <w:r>
        <w:t>。</w:t>
      </w:r>
    </w:p>
    <w:p w:rsidR="00E17DE8" w:rsidRDefault="000E4EB9" w:rsidP="00897B82">
      <w:pPr>
        <w:pStyle w:val="Bodytext1"/>
        <w:tabs>
          <w:tab w:val="left" w:pos="1506"/>
        </w:tabs>
        <w:spacing w:line="592" w:lineRule="exact"/>
        <w:ind w:firstLineChars="200" w:firstLine="640"/>
        <w:jc w:val="both"/>
      </w:pPr>
      <w:bookmarkStart w:id="16" w:name="bookmark49"/>
      <w:r>
        <w:rPr>
          <w:sz w:val="32"/>
          <w:szCs w:val="32"/>
        </w:rPr>
        <w:t>（</w:t>
      </w:r>
      <w:bookmarkEnd w:id="16"/>
      <w:r>
        <w:rPr>
          <w:sz w:val="32"/>
          <w:szCs w:val="32"/>
        </w:rPr>
        <w:t>4）</w:t>
      </w:r>
      <w:r>
        <w:t>如您所持有的学历为港澳台地区学历或者国外留学学历，无法进行学历核验，请选择核验类型为港澳台地区学历或国外留学学历，按照步骤</w:t>
      </w:r>
      <w:r>
        <w:rPr>
          <w:sz w:val="32"/>
          <w:szCs w:val="32"/>
        </w:rPr>
        <w:t>（3）</w:t>
      </w:r>
      <w:r>
        <w:t>进行操作，并上传《港澳台学历 学位认证书》或《国外学历学位认证书》。</w:t>
      </w:r>
    </w:p>
    <w:p w:rsidR="00E17DE8" w:rsidRDefault="000E4EB9">
      <w:pPr>
        <w:pStyle w:val="Bodytext1"/>
        <w:numPr>
          <w:ilvl w:val="0"/>
          <w:numId w:val="1"/>
        </w:numPr>
        <w:tabs>
          <w:tab w:val="left" w:pos="1093"/>
        </w:tabs>
        <w:spacing w:line="569" w:lineRule="exact"/>
        <w:ind w:firstLine="800"/>
        <w:jc w:val="both"/>
      </w:pPr>
      <w:bookmarkStart w:id="17" w:name="bookmark50"/>
      <w:bookmarkEnd w:id="17"/>
      <w:r>
        <w:rPr>
          <w:lang w:val="zh-CN" w:eastAsia="zh-CN" w:bidi="zh-CN"/>
        </w:rPr>
        <w:t>“学</w:t>
      </w:r>
      <w:r>
        <w:t>位证书信息</w:t>
      </w:r>
      <w:r w:rsidR="00BA6919">
        <w:t>”。</w:t>
      </w:r>
      <w:r>
        <w:t>申请人可在该栏目新增和修改个人学位证书信息。</w:t>
      </w:r>
    </w:p>
    <w:p w:rsidR="00E17DE8" w:rsidRDefault="000E4EB9">
      <w:pPr>
        <w:pStyle w:val="Bodytext1"/>
        <w:tabs>
          <w:tab w:val="left" w:pos="1821"/>
        </w:tabs>
        <w:spacing w:line="573" w:lineRule="exact"/>
        <w:ind w:firstLine="940"/>
        <w:jc w:val="both"/>
      </w:pPr>
      <w:bookmarkStart w:id="18" w:name="bookmark51"/>
      <w:r>
        <w:t>（</w:t>
      </w:r>
      <w:bookmarkEnd w:id="18"/>
      <w:r>
        <w:t>二）报名</w:t>
      </w:r>
    </w:p>
    <w:p w:rsidR="00E17DE8" w:rsidRDefault="000E4EB9">
      <w:pPr>
        <w:pStyle w:val="Bodytext1"/>
        <w:spacing w:line="573" w:lineRule="exact"/>
        <w:ind w:firstLine="800"/>
        <w:jc w:val="both"/>
      </w:pPr>
      <w:r>
        <w:t>在我省高校网报时间段内，申请人可在</w:t>
      </w:r>
      <w:r>
        <w:rPr>
          <w:lang w:val="zh-CN" w:eastAsia="zh-CN" w:bidi="zh-CN"/>
        </w:rPr>
        <w:t>“中国</w:t>
      </w:r>
      <w:r>
        <w:t>教师资格网</w:t>
      </w:r>
      <w:r w:rsidR="00BA6919">
        <w:t>”</w:t>
      </w:r>
      <w:r>
        <w:t>用本人的账号登录并报名。</w:t>
      </w:r>
    </w:p>
    <w:p w:rsidR="00E17DE8" w:rsidRDefault="000E4EB9">
      <w:pPr>
        <w:pStyle w:val="Bodytext1"/>
        <w:spacing w:line="573" w:lineRule="exact"/>
        <w:ind w:firstLine="800"/>
        <w:jc w:val="both"/>
        <w:rPr>
          <w:sz w:val="32"/>
          <w:szCs w:val="32"/>
        </w:rPr>
      </w:pPr>
      <w:r>
        <w:t>申请人按照认定受理权限和范围选择合适的认定机构，在系统中上传的照片应为近期</w:t>
      </w:r>
      <w:r w:rsidRPr="00F10E84">
        <w:rPr>
          <w:color w:val="FF0000"/>
        </w:rPr>
        <w:t>免冠正面</w:t>
      </w:r>
      <w:r w:rsidRPr="00F10E84">
        <w:rPr>
          <w:color w:val="FF0000"/>
          <w:sz w:val="32"/>
          <w:szCs w:val="32"/>
        </w:rPr>
        <w:t>1</w:t>
      </w:r>
      <w:r w:rsidRPr="00F10E84">
        <w:rPr>
          <w:color w:val="FF0000"/>
        </w:rPr>
        <w:t>寸彩色白底证件照</w:t>
      </w:r>
      <w:r>
        <w:t>，文件格式为</w:t>
      </w:r>
      <w:r>
        <w:rPr>
          <w:sz w:val="32"/>
          <w:szCs w:val="32"/>
          <w:lang w:val="en-US" w:eastAsia="zh-CN" w:bidi="en-US"/>
        </w:rPr>
        <w:t>JPEG/JPG</w:t>
      </w:r>
      <w:r>
        <w:t>格式，大小不超过</w:t>
      </w:r>
      <w:r w:rsidR="000652B6">
        <w:rPr>
          <w:rFonts w:hint="eastAsia"/>
          <w:sz w:val="32"/>
          <w:szCs w:val="32"/>
          <w:lang w:val="en-US" w:eastAsia="zh-CN" w:bidi="en-US"/>
        </w:rPr>
        <w:t>19</w:t>
      </w:r>
      <w:r>
        <w:rPr>
          <w:sz w:val="32"/>
          <w:szCs w:val="32"/>
          <w:lang w:val="en-US" w:eastAsia="zh-CN" w:bidi="en-US"/>
        </w:rPr>
        <w:t>0K</w:t>
      </w:r>
      <w:r w:rsidR="000652B6">
        <w:rPr>
          <w:rFonts w:hint="eastAsia"/>
          <w:sz w:val="32"/>
          <w:szCs w:val="32"/>
          <w:lang w:val="en-US" w:eastAsia="zh-CN" w:bidi="en-US"/>
        </w:rPr>
        <w:t>B</w:t>
      </w:r>
      <w:r w:rsidR="00BA6919">
        <w:rPr>
          <w:sz w:val="32"/>
          <w:szCs w:val="32"/>
          <w:lang w:val="en-US" w:eastAsia="zh-CN" w:bidi="en-US"/>
        </w:rPr>
        <w:t>。</w:t>
      </w:r>
    </w:p>
    <w:p w:rsidR="00E17DE8" w:rsidRDefault="000E4EB9">
      <w:pPr>
        <w:pStyle w:val="Bodytext1"/>
        <w:tabs>
          <w:tab w:val="left" w:pos="1652"/>
        </w:tabs>
        <w:spacing w:line="603" w:lineRule="exact"/>
        <w:ind w:firstLine="760"/>
        <w:jc w:val="both"/>
      </w:pPr>
      <w:bookmarkStart w:id="19" w:name="bookmark52"/>
      <w:r>
        <w:t>（</w:t>
      </w:r>
      <w:bookmarkEnd w:id="19"/>
      <w:r>
        <w:t>三）</w:t>
      </w:r>
      <w:r>
        <w:tab/>
        <w:t>签署《个人承诺书》</w:t>
      </w:r>
    </w:p>
    <w:p w:rsidR="00E17DE8" w:rsidRDefault="000652B6" w:rsidP="00BA6919">
      <w:pPr>
        <w:pStyle w:val="Bodytext1"/>
        <w:spacing w:line="603" w:lineRule="exact"/>
        <w:ind w:firstLineChars="200" w:firstLine="600"/>
        <w:jc w:val="both"/>
        <w:rPr>
          <w:lang w:eastAsia="zh-CN"/>
        </w:rPr>
      </w:pPr>
      <w:r w:rsidRPr="000652B6">
        <w:rPr>
          <w:rFonts w:hint="eastAsia"/>
        </w:rPr>
        <w:t>申请人请点击个人承诺书图片，通过手机浏览器、微信、支付宝或其他扫码工具扫描页面中弹出的二维码，并在手机端手写签名。提交签名后，点击网页端的“已提交”按钮，查看签名合成后的效果。如需修改，可点击合成后的图片，重新获取二维码。</w:t>
      </w:r>
    </w:p>
    <w:sectPr w:rsidR="00E17DE8">
      <w:footerReference w:type="even" r:id="rId13"/>
      <w:footerReference w:type="defaul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C76" w:rsidRDefault="00DC7C76">
      <w:r>
        <w:separator/>
      </w:r>
    </w:p>
  </w:endnote>
  <w:endnote w:type="continuationSeparator" w:id="0">
    <w:p w:rsidR="00DC7C76" w:rsidRDefault="00DC7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DE8" w:rsidRDefault="00E17DE8">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DE8" w:rsidRDefault="000E4EB9">
    <w:pPr>
      <w:spacing w:line="1" w:lineRule="exact"/>
    </w:pPr>
    <w:r>
      <w:rPr>
        <w:noProof/>
        <w:lang w:eastAsia="zh-CN" w:bidi="ar-SA"/>
      </w:rPr>
      <mc:AlternateContent>
        <mc:Choice Requires="wps">
          <w:drawing>
            <wp:anchor distT="0" distB="0" distL="0" distR="0" simplePos="0" relativeHeight="251656192" behindDoc="1" locked="0" layoutInCell="1" allowOverlap="1">
              <wp:simplePos x="0" y="0"/>
              <wp:positionH relativeFrom="page">
                <wp:posOffset>3526790</wp:posOffset>
              </wp:positionH>
              <wp:positionV relativeFrom="page">
                <wp:posOffset>10144760</wp:posOffset>
              </wp:positionV>
              <wp:extent cx="49530" cy="85090"/>
              <wp:effectExtent l="0" t="0" r="0" b="0"/>
              <wp:wrapNone/>
              <wp:docPr id="4" name="Shape 4"/>
              <wp:cNvGraphicFramePr/>
              <a:graphic xmlns:a="http://schemas.openxmlformats.org/drawingml/2006/main">
                <a:graphicData uri="http://schemas.microsoft.com/office/word/2010/wordprocessingShape">
                  <wps:wsp>
                    <wps:cNvSpPr txBox="1"/>
                    <wps:spPr>
                      <a:xfrm>
                        <a:off x="0" y="0"/>
                        <a:ext cx="49530" cy="85090"/>
                      </a:xfrm>
                      <a:prstGeom prst="rect">
                        <a:avLst/>
                      </a:prstGeom>
                      <a:noFill/>
                    </wps:spPr>
                    <wps:txbx>
                      <w:txbxContent>
                        <w:p w:rsidR="00E17DE8" w:rsidRDefault="000E4EB9">
                          <w:pPr>
                            <w:pStyle w:val="Headerorfooter2"/>
                            <w:rPr>
                              <w:sz w:val="19"/>
                              <w:szCs w:val="19"/>
                            </w:rPr>
                          </w:pPr>
                          <w:r>
                            <w:fldChar w:fldCharType="begin"/>
                          </w:r>
                          <w:r>
                            <w:instrText xml:space="preserve"> PAGE \* MERGEFORMAT </w:instrText>
                          </w:r>
                          <w:r>
                            <w:fldChar w:fldCharType="separate"/>
                          </w:r>
                          <w:r w:rsidR="00F34A82" w:rsidRPr="00F34A82">
                            <w:rPr>
                              <w:b/>
                              <w:bCs/>
                              <w:noProof/>
                              <w:sz w:val="19"/>
                              <w:szCs w:val="19"/>
                            </w:rPr>
                            <w:t>1</w:t>
                          </w:r>
                          <w:r>
                            <w:rPr>
                              <w:b/>
                              <w:bCs/>
                              <w:sz w:val="19"/>
                              <w:szCs w:val="19"/>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 o:spid="_x0000_s1026" type="#_x0000_t202" style="position:absolute;margin-left:277.7pt;margin-top:798.8pt;width:3.9pt;height:6.7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" filled="f" stroked="f">
              <v:textbox style="mso-fit-shape-to-text:t" inset="0,0,0,0">
                <w:txbxContent>
                  <w:p w:rsidR="00E17DE8" w:rsidRDefault="000E4EB9">
                    <w:pPr>
                      <w:pStyle w:val="Headerorfooter2"/>
                      <w:rPr>
                        <w:sz w:val="19"/>
                        <w:szCs w:val="19"/>
                      </w:rPr>
                    </w:pPr>
                    <w:r>
                      <w:fldChar w:fldCharType="begin"/>
                    </w:r>
                    <w:r>
                      <w:instrText xml:space="preserve"> PAGE \* MERGEFORMAT </w:instrText>
                    </w:r>
                    <w:r>
                      <w:fldChar w:fldCharType="separate"/>
                    </w:r>
                    <w:r w:rsidR="00F34A82" w:rsidRPr="00F34A82">
                      <w:rPr>
                        <w:b/>
                        <w:bCs/>
                        <w:noProof/>
                        <w:sz w:val="19"/>
                        <w:szCs w:val="19"/>
                      </w:rPr>
                      <w:t>1</w:t>
                    </w:r>
                    <w:r>
                      <w:rPr>
                        <w:b/>
                        <w:bCs/>
                        <w:sz w:val="19"/>
                        <w:szCs w:val="19"/>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DE8" w:rsidRDefault="000E4EB9">
    <w:pPr>
      <w:spacing w:line="1" w:lineRule="exact"/>
    </w:pPr>
    <w:r>
      <w:rPr>
        <w:noProof/>
        <w:lang w:eastAsia="zh-CN" w:bidi="ar-SA"/>
      </w:rPr>
      <mc:AlternateContent>
        <mc:Choice Requires="wps">
          <w:drawing>
            <wp:anchor distT="0" distB="0" distL="0" distR="0" simplePos="0" relativeHeight="251657216" behindDoc="1" locked="0" layoutInCell="1" allowOverlap="1" wp14:anchorId="24332DE4" wp14:editId="5A74568C">
              <wp:simplePos x="0" y="0"/>
              <wp:positionH relativeFrom="page">
                <wp:posOffset>3522980</wp:posOffset>
              </wp:positionH>
              <wp:positionV relativeFrom="page">
                <wp:posOffset>9988550</wp:posOffset>
              </wp:positionV>
              <wp:extent cx="49530" cy="85090"/>
              <wp:effectExtent l="0" t="0" r="0" b="0"/>
              <wp:wrapNone/>
              <wp:docPr id="8" name="Shape 8"/>
              <wp:cNvGraphicFramePr/>
              <a:graphic xmlns:a="http://schemas.openxmlformats.org/drawingml/2006/main">
                <a:graphicData uri="http://schemas.microsoft.com/office/word/2010/wordprocessingShape">
                  <wps:wsp>
                    <wps:cNvSpPr txBox="1"/>
                    <wps:spPr>
                      <a:xfrm>
                        <a:off x="0" y="0"/>
                        <a:ext cx="49530" cy="85090"/>
                      </a:xfrm>
                      <a:prstGeom prst="rect">
                        <a:avLst/>
                      </a:prstGeom>
                      <a:noFill/>
                    </wps:spPr>
                    <wps:txbx>
                      <w:txbxContent>
                        <w:p w:rsidR="00E17DE8" w:rsidRDefault="000E4EB9">
                          <w:pPr>
                            <w:pStyle w:val="Headerorfooter2"/>
                            <w:rPr>
                              <w:sz w:val="19"/>
                              <w:szCs w:val="19"/>
                            </w:rPr>
                          </w:pPr>
                          <w:r>
                            <w:fldChar w:fldCharType="begin"/>
                          </w:r>
                          <w:r>
                            <w:instrText xml:space="preserve"> PAGE \* MERGEFORMAT </w:instrText>
                          </w:r>
                          <w:r>
                            <w:fldChar w:fldCharType="separate"/>
                          </w:r>
                          <w:r>
                            <w:rPr>
                              <w:b/>
                              <w:bCs/>
                              <w:sz w:val="19"/>
                              <w:szCs w:val="19"/>
                            </w:rPr>
                            <w:t>#</w:t>
                          </w:r>
                          <w:r>
                            <w:rPr>
                              <w:b/>
                              <w:bCs/>
                              <w:sz w:val="19"/>
                              <w:szCs w:val="19"/>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8" o:spid="_x0000_s1027" type="#_x0000_t202" style="position:absolute;margin-left:277.4pt;margin-top:786.5pt;width:3.9pt;height:6.7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" filled="f" stroked="f">
              <v:textbox style="mso-fit-shape-to-text:t" inset="0,0,0,0">
                <w:txbxContent>
                  <w:p w:rsidR="00E17DE8" w:rsidRDefault="000E4EB9">
                    <w:pPr>
                      <w:pStyle w:val="Headerorfooter2"/>
                      <w:rPr>
                        <w:sz w:val="19"/>
                        <w:szCs w:val="19"/>
                      </w:rPr>
                    </w:pPr>
                    <w:r>
                      <w:fldChar w:fldCharType="begin"/>
                    </w:r>
                    <w:r>
                      <w:instrText xml:space="preserve"> PAGE \* MERGEFORMAT </w:instrText>
                    </w:r>
                    <w:r>
                      <w:fldChar w:fldCharType="separate"/>
                    </w:r>
                    <w:r>
                      <w:rPr>
                        <w:b/>
                        <w:bCs/>
                        <w:sz w:val="19"/>
                        <w:szCs w:val="19"/>
                      </w:rPr>
                      <w:t>#</w:t>
                    </w:r>
                    <w:r>
                      <w:rPr>
                        <w:b/>
                        <w:bCs/>
                        <w:sz w:val="19"/>
                        <w:szCs w:val="19"/>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DE8" w:rsidRDefault="000E4EB9">
    <w:pPr>
      <w:spacing w:line="1" w:lineRule="exact"/>
    </w:pPr>
    <w:r>
      <w:rPr>
        <w:noProof/>
        <w:lang w:eastAsia="zh-CN" w:bidi="ar-SA"/>
      </w:rPr>
      <mc:AlternateContent>
        <mc:Choice Requires="wps">
          <w:drawing>
            <wp:anchor distT="0" distB="0" distL="0" distR="0" simplePos="0" relativeHeight="251658240" behindDoc="1" locked="0" layoutInCell="1" allowOverlap="1" wp14:anchorId="3C292714" wp14:editId="11CD0B87">
              <wp:simplePos x="0" y="0"/>
              <wp:positionH relativeFrom="page">
                <wp:posOffset>3522980</wp:posOffset>
              </wp:positionH>
              <wp:positionV relativeFrom="page">
                <wp:posOffset>9988550</wp:posOffset>
              </wp:positionV>
              <wp:extent cx="49530" cy="85090"/>
              <wp:effectExtent l="0" t="0" r="0" b="0"/>
              <wp:wrapNone/>
              <wp:docPr id="6" name="Shape 6"/>
              <wp:cNvGraphicFramePr/>
              <a:graphic xmlns:a="http://schemas.openxmlformats.org/drawingml/2006/main">
                <a:graphicData uri="http://schemas.microsoft.com/office/word/2010/wordprocessingShape">
                  <wps:wsp>
                    <wps:cNvSpPr txBox="1"/>
                    <wps:spPr>
                      <a:xfrm>
                        <a:off x="0" y="0"/>
                        <a:ext cx="49530" cy="85090"/>
                      </a:xfrm>
                      <a:prstGeom prst="rect">
                        <a:avLst/>
                      </a:prstGeom>
                      <a:noFill/>
                    </wps:spPr>
                    <wps:txbx>
                      <w:txbxContent>
                        <w:p w:rsidR="00E17DE8" w:rsidRDefault="000E4EB9">
                          <w:pPr>
                            <w:pStyle w:val="Headerorfooter2"/>
                            <w:rPr>
                              <w:sz w:val="19"/>
                              <w:szCs w:val="19"/>
                            </w:rPr>
                          </w:pPr>
                          <w:r>
                            <w:fldChar w:fldCharType="begin"/>
                          </w:r>
                          <w:r>
                            <w:instrText xml:space="preserve"> PAGE \* MERGEFORMAT </w:instrText>
                          </w:r>
                          <w:r>
                            <w:fldChar w:fldCharType="separate"/>
                          </w:r>
                          <w:r w:rsidR="00F34A82" w:rsidRPr="00F34A82">
                            <w:rPr>
                              <w:b/>
                              <w:bCs/>
                              <w:noProof/>
                              <w:sz w:val="19"/>
                              <w:szCs w:val="19"/>
                            </w:rPr>
                            <w:t>3</w:t>
                          </w:r>
                          <w:r>
                            <w:rPr>
                              <w:b/>
                              <w:bCs/>
                              <w:sz w:val="19"/>
                              <w:szCs w:val="19"/>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 o:spid="_x0000_s1028" type="#_x0000_t202" style="position:absolute;margin-left:277.4pt;margin-top:786.5pt;width:3.9pt;height:6.7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" filled="f" stroked="f">
              <v:textbox style="mso-fit-shape-to-text:t" inset="0,0,0,0">
                <w:txbxContent>
                  <w:p w:rsidR="00E17DE8" w:rsidRDefault="000E4EB9">
                    <w:pPr>
                      <w:pStyle w:val="Headerorfooter2"/>
                      <w:rPr>
                        <w:sz w:val="19"/>
                        <w:szCs w:val="19"/>
                      </w:rPr>
                    </w:pPr>
                    <w:r>
                      <w:fldChar w:fldCharType="begin"/>
                    </w:r>
                    <w:r>
                      <w:instrText xml:space="preserve"> PAGE \* MERGEFORMAT </w:instrText>
                    </w:r>
                    <w:r>
                      <w:fldChar w:fldCharType="separate"/>
                    </w:r>
                    <w:r w:rsidR="00F34A82" w:rsidRPr="00F34A82">
                      <w:rPr>
                        <w:b/>
                        <w:bCs/>
                        <w:noProof/>
                        <w:sz w:val="19"/>
                        <w:szCs w:val="19"/>
                      </w:rPr>
                      <w:t>3</w:t>
                    </w:r>
                    <w:r>
                      <w:rPr>
                        <w:b/>
                        <w:bCs/>
                        <w:sz w:val="19"/>
                        <w:szCs w:val="19"/>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DE8" w:rsidRDefault="000E4EB9">
    <w:pPr>
      <w:spacing w:line="1" w:lineRule="exact"/>
    </w:pPr>
    <w:r>
      <w:rPr>
        <w:noProof/>
        <w:lang w:eastAsia="zh-CN" w:bidi="ar-SA"/>
      </w:rPr>
      <mc:AlternateContent>
        <mc:Choice Requires="wps">
          <w:drawing>
            <wp:anchor distT="0" distB="0" distL="0" distR="0" simplePos="0" relativeHeight="251659264" behindDoc="1" locked="0" layoutInCell="1" allowOverlap="1" wp14:anchorId="023FE4AE" wp14:editId="6834A83F">
              <wp:simplePos x="0" y="0"/>
              <wp:positionH relativeFrom="page">
                <wp:posOffset>3504565</wp:posOffset>
              </wp:positionH>
              <wp:positionV relativeFrom="page">
                <wp:posOffset>10170160</wp:posOffset>
              </wp:positionV>
              <wp:extent cx="43815" cy="80645"/>
              <wp:effectExtent l="0" t="0" r="0" b="0"/>
              <wp:wrapNone/>
              <wp:docPr id="10" name="Shape 10"/>
              <wp:cNvGraphicFramePr/>
              <a:graphic xmlns:a="http://schemas.openxmlformats.org/drawingml/2006/main">
                <a:graphicData uri="http://schemas.microsoft.com/office/word/2010/wordprocessingShape">
                  <wps:wsp>
                    <wps:cNvSpPr txBox="1"/>
                    <wps:spPr>
                      <a:xfrm>
                        <a:off x="0" y="0"/>
                        <a:ext cx="43815" cy="80645"/>
                      </a:xfrm>
                      <a:prstGeom prst="rect">
                        <a:avLst/>
                      </a:prstGeom>
                      <a:noFill/>
                    </wps:spPr>
                    <wps:txbx>
                      <w:txbxContent>
                        <w:p w:rsidR="00E17DE8" w:rsidRDefault="000E4EB9">
                          <w:pPr>
                            <w:pStyle w:val="Headerorfooter2"/>
                            <w:rPr>
                              <w:sz w:val="19"/>
                              <w:szCs w:val="19"/>
                            </w:rPr>
                          </w:pPr>
                          <w:r>
                            <w:fldChar w:fldCharType="begin"/>
                          </w:r>
                          <w:r>
                            <w:instrText xml:space="preserve"> PAGE \* MERGEFORMAT </w:instrText>
                          </w:r>
                          <w:r>
                            <w:fldChar w:fldCharType="separate"/>
                          </w:r>
                          <w:r w:rsidR="00F00C62" w:rsidRPr="00F00C62">
                            <w:rPr>
                              <w:b/>
                              <w:bCs/>
                              <w:noProof/>
                              <w:sz w:val="19"/>
                              <w:szCs w:val="19"/>
                            </w:rPr>
                            <w:t>2</w:t>
                          </w:r>
                          <w:r>
                            <w:rPr>
                              <w:b/>
                              <w:bCs/>
                              <w:sz w:val="19"/>
                              <w:szCs w:val="19"/>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0" o:spid="_x0000_s1029" type="#_x0000_t202" style="position:absolute;margin-left:275.95pt;margin-top:800.8pt;width:3.45pt;height:6.3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" filled="f" stroked="f">
              <v:textbox style="mso-fit-shape-to-text:t" inset="0,0,0,0">
                <w:txbxContent>
                  <w:p w:rsidR="00E17DE8" w:rsidRDefault="000E4EB9">
                    <w:pPr>
                      <w:pStyle w:val="Headerorfooter2"/>
                      <w:rPr>
                        <w:sz w:val="19"/>
                        <w:szCs w:val="19"/>
                      </w:rPr>
                    </w:pPr>
                    <w:r>
                      <w:fldChar w:fldCharType="begin"/>
                    </w:r>
                    <w:r>
                      <w:instrText xml:space="preserve"> PA</w:instrText>
                    </w:r>
                    <w:r>
                      <w:instrText xml:space="preserve">GE \* MERGEFORMAT </w:instrText>
                    </w:r>
                    <w:r>
                      <w:fldChar w:fldCharType="separate"/>
                    </w:r>
                    <w:r w:rsidR="00F00C62" w:rsidRPr="00F00C62">
                      <w:rPr>
                        <w:b/>
                        <w:bCs/>
                        <w:noProof/>
                        <w:sz w:val="19"/>
                        <w:szCs w:val="19"/>
                      </w:rPr>
                      <w:t>2</w:t>
                    </w:r>
                    <w:r>
                      <w:rPr>
                        <w:b/>
                        <w:bCs/>
                        <w:sz w:val="19"/>
                        <w:szCs w:val="19"/>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C76" w:rsidRDefault="00DC7C76">
      <w:r>
        <w:separator/>
      </w:r>
    </w:p>
  </w:footnote>
  <w:footnote w:type="continuationSeparator" w:id="0">
    <w:p w:rsidR="00DC7C76" w:rsidRDefault="00DC7C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205925"/>
    <w:multiLevelType w:val="singleLevel"/>
    <w:tmpl w:val="BF205925"/>
    <w:lvl w:ilvl="0">
      <w:start w:val="1"/>
      <w:numFmt w:val="decimal"/>
      <w:lvlText w:val="(%1)"/>
      <w:lvlJc w:val="left"/>
      <w:rPr>
        <w:rFonts w:ascii="宋体" w:eastAsia="宋体" w:hAnsi="宋体" w:cs="宋体"/>
        <w:b w:val="0"/>
        <w:bCs w:val="0"/>
        <w:i w:val="0"/>
        <w:iCs w:val="0"/>
        <w:smallCaps w:val="0"/>
        <w:strike w:val="0"/>
        <w:color w:val="000000"/>
        <w:spacing w:val="0"/>
        <w:w w:val="100"/>
        <w:position w:val="0"/>
        <w:sz w:val="32"/>
        <w:szCs w:val="32"/>
        <w:u w:val="none"/>
        <w:shd w:val="clear" w:color="auto" w:fill="auto"/>
        <w:lang w:val="zh-TW" w:eastAsia="zh-TW" w:bidi="zh-TW"/>
      </w:rPr>
    </w:lvl>
  </w:abstractNum>
  <w:abstractNum w:abstractNumId="1">
    <w:nsid w:val="CF092B84"/>
    <w:multiLevelType w:val="singleLevel"/>
    <w:tmpl w:val="CF092B84"/>
    <w:lvl w:ilvl="0">
      <w:start w:val="1"/>
      <w:numFmt w:val="decimal"/>
      <w:lvlText w:val="%1."/>
      <w:lvlJc w:val="left"/>
      <w:rPr>
        <w:rFonts w:ascii="宋体" w:eastAsia="宋体" w:hAnsi="宋体" w:cs="宋体"/>
        <w:b w:val="0"/>
        <w:bCs w:val="0"/>
        <w:i w:val="0"/>
        <w:iCs w:val="0"/>
        <w:smallCaps w:val="0"/>
        <w:strike w:val="0"/>
        <w:color w:val="000000"/>
        <w:spacing w:val="0"/>
        <w:w w:val="100"/>
        <w:position w:val="0"/>
        <w:sz w:val="32"/>
        <w:szCs w:val="32"/>
        <w:u w:val="none"/>
        <w:shd w:val="clear" w:color="auto" w:fill="FFFFFF"/>
        <w:lang w:val="en-US" w:eastAsia="en-US" w:bidi="en-US"/>
      </w:rPr>
    </w:lvl>
  </w:abstractNum>
  <w:abstractNum w:abstractNumId="2">
    <w:nsid w:val="59ADCABA"/>
    <w:multiLevelType w:val="singleLevel"/>
    <w:tmpl w:val="59ADCABA"/>
    <w:lvl w:ilvl="0">
      <w:start w:val="1"/>
      <w:numFmt w:val="decimal"/>
      <w:lvlText w:val="(%1)"/>
      <w:lvlJc w:val="left"/>
      <w:rPr>
        <w:rFonts w:ascii="宋体" w:eastAsia="宋体" w:hAnsi="宋体" w:cs="宋体"/>
        <w:b w:val="0"/>
        <w:bCs w:val="0"/>
        <w:i w:val="0"/>
        <w:iCs w:val="0"/>
        <w:smallCaps w:val="0"/>
        <w:strike w:val="0"/>
        <w:color w:val="000000"/>
        <w:spacing w:val="0"/>
        <w:w w:val="100"/>
        <w:position w:val="0"/>
        <w:sz w:val="32"/>
        <w:szCs w:val="32"/>
        <w:u w:val="none"/>
        <w:shd w:val="clear" w:color="auto" w:fill="auto"/>
        <w:lang w:val="zh-TW" w:eastAsia="zh-TW" w:bidi="zh-TW"/>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E72FD0"/>
    <w:rsid w:val="000652B6"/>
    <w:rsid w:val="000E4EB9"/>
    <w:rsid w:val="000F110E"/>
    <w:rsid w:val="00220F5F"/>
    <w:rsid w:val="005204C3"/>
    <w:rsid w:val="00573BC0"/>
    <w:rsid w:val="006C10A4"/>
    <w:rsid w:val="00897B82"/>
    <w:rsid w:val="0096191E"/>
    <w:rsid w:val="00A21133"/>
    <w:rsid w:val="00A56CC1"/>
    <w:rsid w:val="00AC2CB3"/>
    <w:rsid w:val="00AF483F"/>
    <w:rsid w:val="00B43BB5"/>
    <w:rsid w:val="00BA6919"/>
    <w:rsid w:val="00C429F2"/>
    <w:rsid w:val="00DC7C76"/>
    <w:rsid w:val="00E17DE8"/>
    <w:rsid w:val="00F00C62"/>
    <w:rsid w:val="00F10E84"/>
    <w:rsid w:val="00F34A82"/>
    <w:rsid w:val="30E72F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pPr>
    <w:rPr>
      <w:rFonts w:eastAsia="Times New Roman"/>
      <w:color w:val="00000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1">
    <w:name w:val="Body text|1"/>
    <w:basedOn w:val="a"/>
    <w:qFormat/>
    <w:pPr>
      <w:spacing w:line="415" w:lineRule="auto"/>
      <w:ind w:firstLine="400"/>
    </w:pPr>
    <w:rPr>
      <w:rFonts w:ascii="宋体" w:eastAsia="宋体" w:hAnsi="宋体" w:cs="宋体"/>
      <w:sz w:val="30"/>
      <w:szCs w:val="30"/>
      <w:lang w:val="zh-TW" w:eastAsia="zh-TW" w:bidi="zh-TW"/>
    </w:rPr>
  </w:style>
  <w:style w:type="paragraph" w:customStyle="1" w:styleId="Heading31">
    <w:name w:val="Heading #3|1"/>
    <w:basedOn w:val="a"/>
    <w:pPr>
      <w:spacing w:after="580"/>
      <w:ind w:firstLine="680"/>
      <w:outlineLvl w:val="2"/>
    </w:pPr>
    <w:rPr>
      <w:rFonts w:ascii="宋体" w:eastAsia="宋体" w:hAnsi="宋体" w:cs="宋体"/>
      <w:sz w:val="36"/>
      <w:szCs w:val="36"/>
      <w:lang w:val="zh-TW" w:eastAsia="zh-TW" w:bidi="zh-TW"/>
    </w:rPr>
  </w:style>
  <w:style w:type="paragraph" w:customStyle="1" w:styleId="Headerorfooter2">
    <w:name w:val="Header or footer|2"/>
    <w:basedOn w:val="a"/>
    <w:qFormat/>
    <w:rPr>
      <w:sz w:val="20"/>
      <w:szCs w:val="20"/>
      <w:lang w:val="zh-TW" w:eastAsia="zh-TW" w:bidi="zh-TW"/>
    </w:rPr>
  </w:style>
  <w:style w:type="character" w:styleId="a3">
    <w:name w:val="Hyperlink"/>
    <w:basedOn w:val="a0"/>
    <w:rsid w:val="00A21133"/>
    <w:rPr>
      <w:color w:val="0563C1" w:themeColor="hyperlink"/>
      <w:u w:val="single"/>
    </w:rPr>
  </w:style>
  <w:style w:type="paragraph" w:styleId="a4">
    <w:name w:val="header"/>
    <w:basedOn w:val="a"/>
    <w:link w:val="Char"/>
    <w:rsid w:val="00C429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429F2"/>
    <w:rPr>
      <w:rFonts w:eastAsia="Times New Roman"/>
      <w:color w:val="000000"/>
      <w:sz w:val="18"/>
      <w:szCs w:val="18"/>
      <w:lang w:eastAsia="en-US" w:bidi="en-US"/>
    </w:rPr>
  </w:style>
  <w:style w:type="paragraph" w:styleId="a5">
    <w:name w:val="footer"/>
    <w:basedOn w:val="a"/>
    <w:link w:val="Char0"/>
    <w:rsid w:val="00C429F2"/>
    <w:pPr>
      <w:tabs>
        <w:tab w:val="center" w:pos="4153"/>
        <w:tab w:val="right" w:pos="8306"/>
      </w:tabs>
      <w:snapToGrid w:val="0"/>
    </w:pPr>
    <w:rPr>
      <w:sz w:val="18"/>
      <w:szCs w:val="18"/>
    </w:rPr>
  </w:style>
  <w:style w:type="character" w:customStyle="1" w:styleId="Char0">
    <w:name w:val="页脚 Char"/>
    <w:basedOn w:val="a0"/>
    <w:link w:val="a5"/>
    <w:rsid w:val="00C429F2"/>
    <w:rPr>
      <w:rFonts w:eastAsia="Times New Roman"/>
      <w:color w:val="000000"/>
      <w:sz w:val="18"/>
      <w:szCs w:val="18"/>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pPr>
    <w:rPr>
      <w:rFonts w:eastAsia="Times New Roman"/>
      <w:color w:val="00000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1">
    <w:name w:val="Body text|1"/>
    <w:basedOn w:val="a"/>
    <w:qFormat/>
    <w:pPr>
      <w:spacing w:line="415" w:lineRule="auto"/>
      <w:ind w:firstLine="400"/>
    </w:pPr>
    <w:rPr>
      <w:rFonts w:ascii="宋体" w:eastAsia="宋体" w:hAnsi="宋体" w:cs="宋体"/>
      <w:sz w:val="30"/>
      <w:szCs w:val="30"/>
      <w:lang w:val="zh-TW" w:eastAsia="zh-TW" w:bidi="zh-TW"/>
    </w:rPr>
  </w:style>
  <w:style w:type="paragraph" w:customStyle="1" w:styleId="Heading31">
    <w:name w:val="Heading #3|1"/>
    <w:basedOn w:val="a"/>
    <w:pPr>
      <w:spacing w:after="580"/>
      <w:ind w:firstLine="680"/>
      <w:outlineLvl w:val="2"/>
    </w:pPr>
    <w:rPr>
      <w:rFonts w:ascii="宋体" w:eastAsia="宋体" w:hAnsi="宋体" w:cs="宋体"/>
      <w:sz w:val="36"/>
      <w:szCs w:val="36"/>
      <w:lang w:val="zh-TW" w:eastAsia="zh-TW" w:bidi="zh-TW"/>
    </w:rPr>
  </w:style>
  <w:style w:type="paragraph" w:customStyle="1" w:styleId="Headerorfooter2">
    <w:name w:val="Header or footer|2"/>
    <w:basedOn w:val="a"/>
    <w:qFormat/>
    <w:rPr>
      <w:sz w:val="20"/>
      <w:szCs w:val="20"/>
      <w:lang w:val="zh-TW" w:eastAsia="zh-TW" w:bidi="zh-TW"/>
    </w:rPr>
  </w:style>
  <w:style w:type="character" w:styleId="a3">
    <w:name w:val="Hyperlink"/>
    <w:basedOn w:val="a0"/>
    <w:rsid w:val="00A21133"/>
    <w:rPr>
      <w:color w:val="0563C1" w:themeColor="hyperlink"/>
      <w:u w:val="single"/>
    </w:rPr>
  </w:style>
  <w:style w:type="paragraph" w:styleId="a4">
    <w:name w:val="header"/>
    <w:basedOn w:val="a"/>
    <w:link w:val="Char"/>
    <w:rsid w:val="00C429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429F2"/>
    <w:rPr>
      <w:rFonts w:eastAsia="Times New Roman"/>
      <w:color w:val="000000"/>
      <w:sz w:val="18"/>
      <w:szCs w:val="18"/>
      <w:lang w:eastAsia="en-US" w:bidi="en-US"/>
    </w:rPr>
  </w:style>
  <w:style w:type="paragraph" w:styleId="a5">
    <w:name w:val="footer"/>
    <w:basedOn w:val="a"/>
    <w:link w:val="Char0"/>
    <w:rsid w:val="00C429F2"/>
    <w:pPr>
      <w:tabs>
        <w:tab w:val="center" w:pos="4153"/>
        <w:tab w:val="right" w:pos="8306"/>
      </w:tabs>
      <w:snapToGrid w:val="0"/>
    </w:pPr>
    <w:rPr>
      <w:sz w:val="18"/>
      <w:szCs w:val="18"/>
    </w:rPr>
  </w:style>
  <w:style w:type="character" w:customStyle="1" w:styleId="Char0">
    <w:name w:val="页脚 Char"/>
    <w:basedOn w:val="a0"/>
    <w:link w:val="a5"/>
    <w:rsid w:val="00C429F2"/>
    <w:rPr>
      <w:rFonts w:eastAsia="Times New Roman"/>
      <w:color w:val="000000"/>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5.xml"/><Relationship Id="rId10" Type="http://schemas.openxmlformats.org/officeDocument/2006/relationships/hyperlink" Target="http://www.jszg.edu.cn"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5C32DE-D0E3-4695-A85B-F424FF75F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217</Words>
  <Characters>1239</Characters>
  <Application>Microsoft Office Word</Application>
  <DocSecurity>0</DocSecurity>
  <Lines>10</Lines>
  <Paragraphs>2</Paragraphs>
  <ScaleCrop>false</ScaleCrop>
  <Company>Microsoft</Company>
  <LinksUpToDate>false</LinksUpToDate>
  <CharactersWithSpaces>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HX@HR</dc:creator>
  <cp:lastModifiedBy>Administrator</cp:lastModifiedBy>
  <cp:revision>13</cp:revision>
  <cp:lastPrinted>2022-03-21T02:44:00Z</cp:lastPrinted>
  <dcterms:created xsi:type="dcterms:W3CDTF">2020-09-14T08:40:00Z</dcterms:created>
  <dcterms:modified xsi:type="dcterms:W3CDTF">2022-03-21T03:15:00Z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